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division of Congress into two separate bodies is known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Cameralism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Bicameralism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Unicameralism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Pluralism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1"/>
              <w:gridCol w:w="66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3.1.1 - Articulate the difference between a bicameral legislature and a unicameral legislature.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11:26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are enumerated powers specifically granted to the national government?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the citizenry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the Supreme Court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the Bill of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the Emancipation Proclamation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the Constitution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4"/>
              <w:gridCol w:w="6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3.2.2 - Describe the expressed powers listed in Article One of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founders of the American republic believed that most of the power that would be exercised by a national government and should be in the hands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chief executive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judiciary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military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legislature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bureaucracy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4"/>
              <w:gridCol w:w="6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3.2.2 - Describe the expressed powers listed in Article One of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11:37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role in which members of Congress serve as brokers between private citizens and the federal government usually takes which of the following forms?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Trusteeship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Earmarking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Casework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1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4.4.6 - Identify the varying jobs of a congressperson.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11:47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power of advice and consent on treaties and presidential nominations was given only to which of the following?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legislatures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Supreme Court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people by direct ballot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0"/>
              <w:gridCol w:w="6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Explain why and how the legislative branch of government can check almost all presidential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11:42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12/15/2020 4:04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does a representative who is performing the role of a trustee vote?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interest of his or her home constituents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support of his or her political party's agenda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the basis of his or her own conscience in the broad interests of society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accordance with opinion polls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Based on vote trades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2"/>
              <w:gridCol w:w="63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4.1.8 - Distinguish between the trustee and delegate models of representation.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11:51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important foreign policy power given to Congress in the Constitution includes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Borrowing money from foreign governments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Declaring war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Punishing piracy on the high seas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Raising an army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Summoning state militias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11:56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11:59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important economic power of Congress?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Determining spending on government programs and regulating commerce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Establishing post offices and building new monuments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Establishing the federal court system and selecting judges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Ratifying treaties and reviewing impeachment cases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Establishing rules for selecting judges and selecting ambassadors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the necessary and proper clause?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9"/>
              <w:gridCol w:w="8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expanded the role of the national government relative to the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increased the powers of the state governments relative to the federal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was in the original Constitution but was eliminated as a consequence of the Twenty-Seventh Amendment.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served to limit the expansion of national authority.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in the text of the Tenth Amendment.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4"/>
              <w:gridCol w:w="6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3.2.2 - Describe the expressed powers listed in Article One of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Oversight is the process by which Congress does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Reviews the actions of subcommittees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Approves ambassadors and foreign emissaries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Supervises the activities of the judicial branch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Passes legislation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Follows up on the laws that it has enacted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4.4.4 - Explain the reasons for congressional oversight.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people whom a legislator represents and spends considerable time and effort serving are known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Delegates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Constituents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Members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1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4.4.6 - Identify the varying jobs of a congressperson.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being reported by a committee, but before being sent to the House floor, bills are sent to which committee, which defines the conditions under which the bill is to be considered by the House?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Appropriations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Joint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Select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Ways and Means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Rules Committee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7"/>
              <w:gridCol w:w="62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Evaluate the role of the committee system in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committee in the House that proposes time limitations on debate for bills?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Debate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Rules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 Ways and Means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Floor Procedures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Central Scheduling Committee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7"/>
              <w:gridCol w:w="62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Evaluate the role of the committee system in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filibuster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attempt to persuade others to vote for a bill in return for a favor at a later date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technique used to get blocks of House members to support a bill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practice used in the House to force a standing committee to release a bill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attempt to prevent the passage of a bill through the use of unlimited debate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method used by the Speaker of the House to promote a majority party's legislation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2"/>
              <w:gridCol w:w="6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4.1.5 - Describe the different congressional rules of procedure, especially the role of the filibuster, cloture, and holds.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Senate, how many votes are necessary to invoke cloture and end debate on a bill?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simple majority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2"/>
              <w:gridCol w:w="6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4.1.5 - Describe the different congressional rules of procedure, especially the role of the filibuster, cloture, and holds.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Compared to the leadership structure in the House of Representatives, the leadership structure in the Senate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necessary since the Vice President serves as the presiding officer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Highly centralized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More complex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Identical in scope and powers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as formal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2"/>
              <w:gridCol w:w="6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4.1.5 - Describe the different congressional rules of procedure, especially the role of the filibuster, cloture, and holds.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concept of cloture refers to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method used to pass legislation in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resolution that adjourns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process that attempts to limit debate in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Closed meetings held by both parties to elect their leadership or resolve other important issues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action by the House Rules Committee that must be approved by the Speaker of the House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2"/>
              <w:gridCol w:w="6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4.1.5 - Describe the different congressional rules of procedure, especially the role of the filibuster, cloture, and holds.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difference between the House and Senate is the number of members. Because of this,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8"/>
              <w:gridCol w:w="8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House will spend much more time on a bill on the floor than the Senate.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Senate has more rules in order to limit discussion of possible legislation.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greater number of formal rules are needed to govern activity in the House.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 members must sit on more committees than senators.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constitutional amendment has been introduced to increase the size of the Senate and reduce the size of the House.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0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4.1.9 - Describe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Constitution, all bills for raising revenue must originate where?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Joint Committee on Budgets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Budget Office (CBO)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Seventeenth Amendment, for the first time, allowed which of the following positions to be elected by the people?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Senators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Members of the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legislatures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Chief Justice of the United States Supreme Court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4.1.6 - Examine how different groups, including parties, interest groups, constituents, and the president, influence congressional decision making.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redistricting?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3"/>
              <w:gridCol w:w="8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allocation of the seats in the House to each state after each census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redrawing of district boundaries within each state to ensure equal district populations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court order to hold new elections because of voting irregularities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Altering a legislative formula that apportions spending among the states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bipartisan process of allocating congressional seats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7"/>
              <w:gridCol w:w="6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drawing of legislative district boundaries in order to give one side an advantage is known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Gerryrigging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Incumbency advantage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Redistricting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Gerrymandering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7"/>
              <w:gridCol w:w="6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usually happens to members of Congress who run for reelection?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defeated in primary elections.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defeated in general elections.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quit during the campaign.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successfully run for reelection.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term-limited and cannot run for reelection.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7"/>
              <w:gridCol w:w="6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do U.S. House districts have to be as equal in population as possible?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make it easier to determine the winners of the district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follow the principle of one person, one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order for each representative to have equal legislative power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order for each representative to have an equal chance of serving on House committees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order for each representative to have equal legislative power, and for each representative to have an equal chance of serving on House committees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7"/>
              <w:gridCol w:w="6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most states, who is responsible for drawing congressional district lines?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small group of party leaders in the state legislature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nonpartisan state panel of commissioners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nonpartisan panel elected in special elections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group of retired judges selected by party leaders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governor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7"/>
              <w:gridCol w:w="6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is common for a president's party to do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9"/>
              <w:gridCol w:w="80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Gain control of Congress in a presidential election year and lose control of Congress during the midterm election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Gain congressional seats during a presidential election year and lose seats during the midterm election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Lose control of Congress during a presidential election year and gain control of Congress during midterm elections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Lose congressional seats during a presidential election year and gain seats during a midterm election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Gain seats in Congress during every election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7"/>
              <w:gridCol w:w="6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minority-majority districts?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unconstitutional.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were allowed after the Voting Rights Act of 1965.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districts in which African Americans are the majority of the voting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decrease the voting power of minority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were allowed after the Voting Rights Act of 1965 and are districts in which a racial minority is the majority of the voting population.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7"/>
              <w:gridCol w:w="6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Permanent committees in Congress are known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committees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Leadership committees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Conference committees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Standing committees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Legislative committees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7"/>
              <w:gridCol w:w="62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Evaluate the role of the committee system in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temporary legislative committee established for a limited time period and for a special purpose is known as which of the following?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Joint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Conference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Standing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Rules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committee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7"/>
              <w:gridCol w:w="62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Evaluate the role of the committee system in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Selection of committee chairpersons in each chamber of Congress is most often based on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party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party holds the majority in the chamber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Seniority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Balancing power between the two parties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Electoral majorities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7"/>
              <w:gridCol w:w="62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Evaluate the role of the committee system in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seniority system provides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Members are awarded additional committee assignments in line with their seniority.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committee member of the majority party with the longest continuous service normally becomes the committee chairperson.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Members become party whips in order of seniority.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Members of the House can be appointed to the Senate to fill vacancies.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Speaker of the House is the member of the majority party with the longest continuous service.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7"/>
              <w:gridCol w:w="62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Evaluate the role of the committee system in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purpose of a conference committee is to do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Originate appropriations bills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the rules of debate for a bill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Determine the committee path of a bill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Reconcile House and Senate versions of a bill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Debate the constitutionality of a bill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18"/>
              <w:gridCol w:w="6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4.1.3 - Compare the different kinds of congressional committees.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absence of the president of the Senate, who presides over the Senate?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Senate majority leader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Senate majority whip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pro tempore of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vice president of the United States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Speaker of the House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55"/>
              <w:gridCol w:w="63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4.4.5 - Explain the varying elements of congressional legislative responsibilities.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the duties of the vice president?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Serving as president of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Making committee assignments in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Casting tiebreaking votes in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Serving as president of the Senate and making committee assignments in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Serving as president of the Senate and casting tiebreaking votes in the Senate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55"/>
              <w:gridCol w:w="63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4.4.5 - Explain the varying elements of congressional legislative responsibilities.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whips assist the party leaders by doing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0"/>
              <w:gridCol w:w="80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Voting to support the party platform at the national convention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Attempting to convince the general public that congresspersons should vote the party 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Passing information to and from members of Congress in accordance with the desire of the leadership of the party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Conducting research for the membership.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Pressuring members to take positions popular among the party's rank and file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4.1.6 - Examine how different groups, including parties, interest groups, constituents, and the president, influence congressional decision making.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real leadership power in the Senate rests in the hands of whom?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of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pro tempore of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senator selected as the representative of the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Senate majority leader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speaker of the Senate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55"/>
              <w:gridCol w:w="63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4.4.5 - Explain the varying elements of congressional legislative responsibilities.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can Congress override a presidential veto?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two-thirds vote in the House and a majority in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Majority approval in the Supreme Court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Two-thirds vote in each house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Three-fourths vote in each house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Majority vote in the House and 60 votes in the Senate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0"/>
              <w:gridCol w:w="6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Explain why and how the legislative branch of government can check almost all presidential powers.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the president is a Republican and the Senate is also controlled by Republicans, but the House of Representatives is controlled by Democrats, it demonstrates which of the following concepts?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Agenda setting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Divided government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Pluralism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government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4.1.6 - Examine how different groups, including parties, interest groups, constituents, and the president, influence congressional decision making.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taxing and spending bills must originate where?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Rules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conference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From the Bureau of the Budget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assists in the preparation of the federal budget and monitors federal agencies throughout the year?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Office of Management and Budget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Council of Economic Advisors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Department of Budget and Commerce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 Ways and Means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Bureau of the Budget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Congress passes a spending bill that provides $2 million to the Department of Transportation, it is an example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Appropriation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Allocation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Earmark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Allotment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congressional earmark allows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Deficit spending rather than balancing the federal budget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More discretionary funds that can be channeled to where the money is most needed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government to spend money on a specific project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tax loophole for a specific corporation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funding required for entitlement programs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order to actually fund programs established by authorization bills, Congress must pass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budget resolution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appropriations bill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budget reconciliation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Authorization vouchers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continuing resolution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temporary law that Congress passes when an appropriations bill has not been decided by the beginning of the fiscal year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emergency revenue generation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emergency fall review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continuing resolution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second temporary budget resolution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spring review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budget prepared by the president and submitted to Congress is known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executive budget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presidential budget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administrative budget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presidential expenditures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administrative expenditures report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24"/>
              <w:gridCol w:w="65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the trustee and instructed delegate theories of representation.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89"/>
              <w:gridCol w:w="63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4.1.8 - Distinguish between the trustee and delegate models of representation.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the major powers of Congress as granted by the U.S. Constitution.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92"/>
              <w:gridCol w:w="63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3.2.2 - Describe the expressed powers listed in Article One of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the enumerated powers of Congress listed in Article I, Section 8 of the U.S. Constitution.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92"/>
              <w:gridCol w:w="63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3.2.2 - Describe the expressed powers listed in Article One of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differences between the House of Representatives and the Senate with regard to constituencies, terms of office, powers, and political processes.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0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4.1.9 - Describe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demographic makeup of Congress and explain how it compares to the United States as a whole.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1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House-Senate Differences and Congressional Perks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4.4.6 - Identify the varying jobs of a congressperson.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process of redistricting and explain its impact on the House of Representatives.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3"/>
              <w:gridCol w:w="66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factors that lead to incumbency advantage.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3"/>
              <w:gridCol w:w="66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importance of committees to the lawmaking process and to the ability of members of Congress to do their jobs.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64"/>
              <w:gridCol w:w="62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Evaluate the role of the committee system in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purpose and function of the House Rules Committee.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64"/>
              <w:gridCol w:w="62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Evaluate the role of the committee system in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the leadership structure in the House and the Senate.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3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4.1.9 - Describe the legislative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and describe the importance of political parties in the U.S. Congress.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4.1.6 - Examine how different groups, including parties, interest groups, constituents, and the president, influence congressional decision making.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debt ceiling, and discuss the ways in which it has become a political tool and weapon.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31"/>
              <w:gridCol w:w="6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key steps of the federal budgetary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31"/>
              <w:gridCol w:w="6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Lawmaking and 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4.4.1 - Explain the significance of congressional powers to tax and appropriate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Outline and explain the process of the federal budget cycle, including annual budget controversies.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2"/>
              <w:gridCol w:w="6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4.4.5 - Explain the varying elements of congressional legislative responsibilities.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a bill becomes law and explain where bills most frequently die in the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2"/>
              <w:gridCol w:w="6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Nature and Functions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4.4.5 - Explain the varying elements of congressional legislative responsibilities.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concept of gerrymandering.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3"/>
              <w:gridCol w:w="66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effect that gerrymandering has on congressional elections and representation.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3"/>
              <w:gridCol w:w="66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Elections and Apportionment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4.1.1 - Explain the impact of redistricting, gerrymandering, and name recognition on incumbency.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role and powers possessed by the speaker of the United States House of Representatives.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2"/>
              <w:gridCol w:w="6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4.4.5 - Explain the varying elements of congressional legislative responsibilities.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role and powers possessed by the vice president in the United States Senate.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2"/>
              <w:gridCol w:w="6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4.4.5 - Explain the varying elements of congressional legislative responsibilities.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purpose and function of a conference committee.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26"/>
              <w:gridCol w:w="6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Congress Is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4.1.3 - Compare the different kinds of congressional committees.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6:42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11 - The Congress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11 - The Congress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HWLAP Superuser</vt:lpwstr>
  </property>
</Properties>
</file>